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1668544526" name="6f5f65d0-ce94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1325850" name="6f5f65d0-ce94-11f0-908a-dfb97747e97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971612006" name="715e6a20-ce94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8609238" name="715e6a20-ce94-11f0-908a-dfb97747e97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79501227" name="be59ea80-ce98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4897198" name="be59ea80-ce98-11f0-908a-dfb97747e97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02208414" name="c222d960-ce98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0202097" name="c222d960-ce98-11f0-908a-dfb97747e97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18298589" name="9e30c5c0-ce99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9318327" name="9e30c5c0-ce99-11f0-908a-dfb97747e97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91084135" name="a3788c70-ce99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0300465" name="a3788c70-ce99-11f0-908a-dfb97747e97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Gartenhaus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VM-30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62388374" name="6f1897d0-ce9f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6406588" name="6f1897d0-ce9f-11f0-908a-dfb97747e97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23961993" name="759275e0-ce9f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7371563" name="759275e0-ce9f-11f0-908a-dfb97747e97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Veloraum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/ 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87451918" name="cffdab10-cea1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921036" name="cffdab10-cea1-11f0-908a-dfb97747e97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05306170" name="d3cefe60-cea1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9743932" name="d3cefe60-cea1-11f0-908a-dfb97747e97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Gartenhaus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98214935" name="f75a5990-cea3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4635497" name="f75a5990-cea3-11f0-908a-dfb97747e97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49593277" name="fd949690-cea3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2023303" name="fd949690-cea3-11f0-908a-dfb97747e97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Hömelstrasse 12, 8636 Wald</w:t>
          </w:r>
        </w:p>
        <w:p>
          <w:pPr>
            <w:spacing w:before="0" w:after="0"/>
          </w:pPr>
          <w:r>
            <w:t>588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